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C05B9" w14:textId="77777777" w:rsidR="00DD4EEC" w:rsidRPr="00CD1D84" w:rsidRDefault="00DD4EEC" w:rsidP="00CD1D84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CD1D84">
        <w:rPr>
          <w:rFonts w:ascii="Verdana" w:hAnsi="Verdana"/>
          <w:color w:val="000000"/>
          <w:sz w:val="32"/>
          <w:lang w:val="ru-RU"/>
        </w:rPr>
        <w:t>Настоящик</w:t>
      </w:r>
    </w:p>
    <w:p w14:paraId="70606173" w14:textId="77777777" w:rsidR="005747C2" w:rsidRPr="00CD1D84" w:rsidRDefault="005747C2" w:rsidP="00CD1D84">
      <w:pPr>
        <w:pStyle w:val="Heading1"/>
        <w:keepNext w:val="0"/>
        <w:keepLines w:val="0"/>
        <w:suppressAutoHyphens/>
        <w:spacing w:before="0" w:line="240" w:lineRule="auto"/>
        <w:jc w:val="both"/>
        <w:rPr>
          <w:rFonts w:ascii="Verdana" w:eastAsiaTheme="minorEastAsia" w:hAnsi="Verdana"/>
          <w:b w:val="0"/>
          <w:color w:val="000000"/>
          <w:sz w:val="24"/>
        </w:rPr>
      </w:pPr>
      <w:r w:rsidRPr="00CD1D84">
        <w:rPr>
          <w:rFonts w:ascii="Verdana" w:eastAsiaTheme="minorEastAsia" w:hAnsi="Verdana"/>
          <w:b w:val="0"/>
          <w:color w:val="000000"/>
          <w:sz w:val="24"/>
        </w:rPr>
        <w:t>Александр Бачило</w:t>
      </w:r>
    </w:p>
    <w:p w14:paraId="2EE4494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6DCC03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D84">
        <w:rPr>
          <w:rFonts w:ascii="Verdana" w:hAnsi="Verdana"/>
          <w:color w:val="000000"/>
          <w:sz w:val="20"/>
          <w:lang w:val="ru-RU"/>
        </w:rPr>
        <w:t>«Каждый сам за себя, один Бог за всех. Каждый сам за себя...»</w:t>
      </w:r>
    </w:p>
    <w:p w14:paraId="5DC64B5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D84">
        <w:rPr>
          <w:rFonts w:ascii="Verdana" w:hAnsi="Verdana"/>
          <w:color w:val="000000"/>
          <w:sz w:val="20"/>
          <w:lang w:val="ru-RU"/>
        </w:rPr>
        <w:t>Питон вдруг понял, почему эта фраза крутится в его прожаренных мозгах, как заевшая пластинка.</w:t>
      </w:r>
    </w:p>
    <w:p w14:paraId="1B44B77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D84">
        <w:rPr>
          <w:rFonts w:ascii="Verdana" w:hAnsi="Verdana"/>
          <w:color w:val="000000"/>
          <w:sz w:val="20"/>
          <w:lang w:val="ru-RU"/>
        </w:rPr>
        <w:t>«Да я, никак, сомневаюсь?!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с веселым изумлением подумал он.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Это что же, выходит, мне их жалко?»</w:t>
      </w:r>
    </w:p>
    <w:p w14:paraId="363E79C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D84">
        <w:rPr>
          <w:rFonts w:ascii="Verdana" w:hAnsi="Verdana"/>
          <w:color w:val="000000"/>
          <w:sz w:val="20"/>
          <w:lang w:val="ru-RU"/>
        </w:rPr>
        <w:t>Он окинул быстрым взглядом из-под капюшона оба ряда сидений. Вагон был пуст, только на самом дальнем диванчике клевал носом седобородый человек в красной, с белой опушкой, шубейке и такой же шапке. Шапка совсем съехала на ухо, открывая тонкую полосу через висок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резинку, на которой держалась борода.</w:t>
      </w:r>
    </w:p>
    <w:p w14:paraId="15D2168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D84">
        <w:rPr>
          <w:rFonts w:ascii="Verdana" w:hAnsi="Verdana"/>
          <w:color w:val="000000"/>
          <w:sz w:val="20"/>
          <w:lang w:val="ru-RU"/>
        </w:rPr>
        <w:t>«Чего это он бороду нацепил?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встревожился Питон.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От кого маскируется?»</w:t>
      </w:r>
    </w:p>
    <w:p w14:paraId="37B6964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D84">
        <w:rPr>
          <w:rFonts w:ascii="Verdana" w:hAnsi="Verdana"/>
          <w:color w:val="000000"/>
          <w:sz w:val="20"/>
          <w:lang w:val="ru-RU"/>
        </w:rPr>
        <w:t>Он привстал было, зорко следя за ряженым, но сейчас же снова плюхнулся на место и мелко затрясся, будто в нервном припадке.</w:t>
      </w:r>
    </w:p>
    <w:p w14:paraId="72AFF0D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D84">
        <w:rPr>
          <w:rFonts w:ascii="Verdana" w:hAnsi="Verdana"/>
          <w:color w:val="000000"/>
          <w:sz w:val="20"/>
          <w:lang w:val="ru-RU"/>
        </w:rPr>
        <w:t>«Это же Дед Мороз, елки зеленые! Расслабься, бродяга! Праздник у них тут! Новый Год, драть их за ногу!»</w:t>
      </w:r>
    </w:p>
    <w:p w14:paraId="62B75A2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D84">
        <w:rPr>
          <w:rFonts w:ascii="Verdana" w:hAnsi="Verdana"/>
          <w:color w:val="000000"/>
          <w:sz w:val="20"/>
          <w:lang w:val="ru-RU"/>
        </w:rPr>
        <w:t>Отсмеявшись, он плотнее запахнул куртку, глубже натянул капюшон и, казалось, уснул.</w:t>
      </w:r>
    </w:p>
    <w:p w14:paraId="2F0A28F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D84">
        <w:rPr>
          <w:rFonts w:ascii="Verdana" w:hAnsi="Verdana"/>
          <w:color w:val="000000"/>
          <w:sz w:val="20"/>
          <w:lang w:val="ru-RU"/>
        </w:rPr>
        <w:t>«А, может, и жалко. Как представишь, что тут начнется в скором времени, так и впрямь не позавидуешь им. Вон они какие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елочки наряжают, Деда Мороза водкой поят. Живут себе, о Барьере слыхом не слыхивали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ну и жили бы себе дальше. Что они мне сделали?»</w:t>
      </w:r>
    </w:p>
    <w:p w14:paraId="33D2584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D84">
        <w:rPr>
          <w:rFonts w:ascii="Verdana" w:hAnsi="Verdana"/>
          <w:color w:val="000000"/>
          <w:sz w:val="20"/>
          <w:lang w:val="ru-RU"/>
        </w:rPr>
        <w:t>Разомлевший Дед Мороз чихнул, досадливо сдвинул бороду на бок, потер нос вышитой рукавицей. Шапка, наконец, свалилась с его головы, но он не проснулся, только озабоченно потянул на себя тощий мешок с подарками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целы ли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и снова захрапел.</w:t>
      </w:r>
    </w:p>
    <w:p w14:paraId="27929A9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D84">
        <w:rPr>
          <w:rFonts w:ascii="Verdana" w:hAnsi="Verdana"/>
          <w:color w:val="000000"/>
          <w:sz w:val="20"/>
          <w:lang w:val="ru-RU"/>
        </w:rPr>
        <w:t>«А с другой стороны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обидно,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подумал Питон, неприязненно косясь на спящего.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Сидят тут в тепле, в довольстве, сытые сволочи, фальшивые бороды привязывают, а Серега-Бокорез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в пещере остался, с одной обоймой... Нет уж, пусть и эти кровью поблюют! И потом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какое мне дело? Деньги не излучают. Скину груз, заберу бабки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а там хоть потоп. Каждый сам за себя, один Бог за всех. „</w:t>
      </w:r>
    </w:p>
    <w:p w14:paraId="3E41DFD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D84">
        <w:rPr>
          <w:rFonts w:ascii="Verdana" w:hAnsi="Verdana"/>
          <w:color w:val="000000"/>
          <w:sz w:val="20"/>
          <w:lang w:val="ru-RU"/>
        </w:rPr>
        <w:lastRenderedPageBreak/>
        <w:t>Поезд с затухающим воем остановился. Питон поднял голову. За окном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ребристые стены тоннеля, толстый кабель под слоем пыли. До станции не доехали. В чем дело?</w:t>
      </w:r>
    </w:p>
    <w:p w14:paraId="0035D39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1D84">
        <w:rPr>
          <w:rFonts w:ascii="Verdana" w:hAnsi="Verdana"/>
          <w:color w:val="000000"/>
          <w:sz w:val="20"/>
          <w:lang w:val="ru-RU"/>
        </w:rPr>
        <w:t>Впрочем, он уже знал</w:t>
      </w:r>
      <w:r w:rsidRPr="00CD1D84">
        <w:rPr>
          <w:rFonts w:ascii="Verdana" w:hAnsi="Verdana"/>
          <w:color w:val="000000"/>
          <w:sz w:val="20"/>
        </w:rPr>
        <w:t> </w:t>
      </w:r>
      <w:r w:rsidRPr="00CD1D84">
        <w:rPr>
          <w:rFonts w:ascii="Verdana" w:hAnsi="Verdana"/>
          <w:color w:val="000000"/>
          <w:sz w:val="20"/>
          <w:lang w:val="ru-RU"/>
        </w:rPr>
        <w:t>— в чем...</w:t>
      </w:r>
    </w:p>
    <w:p w14:paraId="2C02109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По техническим причинам поезд следует до станции Печатники, — угрюмо прохрипел динамик.</w:t>
      </w:r>
    </w:p>
    <w:p w14:paraId="6642F2B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То есть как — Печатники?! — вскинулся Дед Мороз. — Печатники только что проехали!</w:t>
      </w:r>
    </w:p>
    <w:p w14:paraId="3166C68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Он ошеломленно захлопал глазами, оглядывая пустой вагон.</w:t>
      </w:r>
    </w:p>
    <w:p w14:paraId="4EDBE82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Отличный костюм, — прогнусавил вдруг кто-то над самым его ухом.</w:t>
      </w:r>
    </w:p>
    <w:p w14:paraId="65665E0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 вздрогнул и обернулся. Человек в наглухо застегнутой куртке с капюшоном, надвинутым на лицо, поднял с пола красную шапку, выбил ее о колено, но хозяину не вернул. Поезд тихо тронулся и покатил, набирая ход — в обратную сторону.</w:t>
      </w:r>
    </w:p>
    <w:p w14:paraId="233263C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что случилось-то? — с фальшивой беззаботностью спросил Дед Мороз. — Авария?</w:t>
      </w:r>
    </w:p>
    <w:p w14:paraId="5F29867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Авария, — кивнул человек, пряча лицо. — Придется помочь...</w:t>
      </w:r>
    </w:p>
    <w:p w14:paraId="5718EC5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Рад бы, но... — Дед Мороз поспешно повернул бороду, пристраивая ее на положенное место, — я ведь и сам на службе. Подарки детворе развезти надо, а водила сломался. Но не оставлять же детей без Деда Мороза!</w:t>
      </w:r>
    </w:p>
    <w:p w14:paraId="722F55F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Он сунул было руку в мешок, но в то же мгновение ощутил холодное прикосновение металла — незнакомец стремительно приставил к его лбу двуствольный обрез.</w:t>
      </w:r>
    </w:p>
    <w:p w14:paraId="1D00C8F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Не дергайся, дядя! Дай сюда мешок. Что у тебя там?</w:t>
      </w:r>
    </w:p>
    <w:p w14:paraId="422A20B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Подарки! Что ж еще?! — чуть не плача сказал Дед Мороз.</w:t>
      </w:r>
    </w:p>
    <w:p w14:paraId="6535F1C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Он безропотно расстался с мешком, в его руке остался только разграфленный листок.</w:t>
      </w:r>
    </w:p>
    <w:p w14:paraId="618975A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Совсем чуть-чуть осталось, — захныкал он, водя пальцем по строчкам. — На Ставропольской семь, Кириевскому, одиннадцать лет — вертолет, на Краснодонской девять, Бойко — танк, на Кубанской два, Киндергахт... как его, поганца... игрушка Гиганатано... взар...тьфу, на маршала Алабяна три, Черкиняну — алабянные, блин, то есть на маршала Оловяна...</w:t>
      </w:r>
    </w:p>
    <w:p w14:paraId="7174368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Не обделался бы со страху, подумал Питон. Чего несет? Если только...</w:t>
      </w:r>
    </w:p>
    <w:p w14:paraId="125CBA3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lastRenderedPageBreak/>
        <w:t>Он пригляделся к Деду Морозу внимательней. А что если это проверка? Может, он от заказчика и прибыл, клоун этот? А что? Прикид нынче самый расхожий.</w:t>
      </w:r>
    </w:p>
    <w:p w14:paraId="0A610D2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I need your clothes — сказал Питон.</w:t>
      </w:r>
    </w:p>
    <w:p w14:paraId="4843437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 осекся.</w:t>
      </w:r>
    </w:p>
    <w:p w14:paraId="578067C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Чего?</w:t>
      </w:r>
    </w:p>
    <w:p w14:paraId="741A099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Не понимаешь?</w:t>
      </w:r>
    </w:p>
    <w:p w14:paraId="25EDFC6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Плоховато у меня с языками, — залебезил Дед. — Уж не сердитесь. Три класса и коридор...</w:t>
      </w:r>
    </w:p>
    <w:p w14:paraId="35F9F26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Нет. Этот — не от заказчика. Питон вздохнул.</w:t>
      </w:r>
    </w:p>
    <w:p w14:paraId="50D66A6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Мне нужна твоя одежда.</w:t>
      </w:r>
    </w:p>
    <w:p w14:paraId="4CBE038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Я сперва за хохму принял, ей-Богу! Выходит перед строем паренек — ну лет двадцати трех, не старше.</w:t>
      </w:r>
    </w:p>
    <w:p w14:paraId="309B599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Больные, — спрашивает, — есть? Помялся кто в дороге, недомогает? Потертости? Царапины?</w:t>
      </w:r>
    </w:p>
    <w:p w14:paraId="52C9E5F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Надо же! Недомогания наши его волнуют. В учебке, небось, никто про здоровье не спрашивал. Дадут лопату — и недомогай, пока танк по башню не зароешь. А этот — прямо брат родной! Может, и правда, медбрат? На фельдшера что-то по возрасту не тянет. Черт их разберет в полевой-то форме. На погончике — две звезды, и те вдоль.</w:t>
      </w:r>
    </w:p>
    <w:p w14:paraId="2688910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Тут подходит он прямо ко мне и спрашивает тихо:</w:t>
      </w:r>
    </w:p>
    <w:p w14:paraId="6030478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Родителей помнишь?</w:t>
      </w:r>
    </w:p>
    <w:p w14:paraId="3735EB2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Так точно! — говорю.</w:t>
      </w:r>
    </w:p>
    <w:p w14:paraId="2A8B057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А сам удивляюсь. Чего их не помнить? Не так давно виделись.</w:t>
      </w:r>
    </w:p>
    <w:p w14:paraId="325D9F5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Живы? Здоровы?</w:t>
      </w:r>
    </w:p>
    <w:p w14:paraId="4CB5AE4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Более-менее...</w:t>
      </w:r>
    </w:p>
    <w:p w14:paraId="70EBE16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Отец не пьет? А мать?</w:t>
      </w:r>
    </w:p>
    <w:p w14:paraId="2433708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Дались ему мои родители! На гражданке послал бы я его за такие вопросы. Но в учебке нас уже крепко переучили: хоть про мать, хоть про отца, хоть, извиняюсь, параметры конца... а начальство спрашивает — отвечай.</w:t>
      </w:r>
    </w:p>
    <w:p w14:paraId="646FEC5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Никак нет, товарищ старший прапорщик, — отвечаю, — непьющие они. Оба.</w:t>
      </w:r>
    </w:p>
    <w:p w14:paraId="34CA998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lastRenderedPageBreak/>
        <w:t>И вдруг чувствую, что и вправду — «О-ба!».</w:t>
      </w:r>
    </w:p>
    <w:p w14:paraId="5B70944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По шеренге этакий всхрюк пронесся, да не такой, как бывает, что ржать нельзя, а хочется. А такой, что сам не знаешь, от смеха всхрюкнул или от ужаса. Будто все разом вдохнули и затаились. И, главное, причина этому дыхательному упражнению явно во мне. А чего я сказал?</w:t>
      </w:r>
    </w:p>
    <w:p w14:paraId="08F63A0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Гляжу на начальство, а оно, в ответку, на меня. Без улыбки глядит, спокойно так, и не поймешь, что у него на уме: то ли юморок армейский там притаился, то ли погрузочно-разгрузочные работы для меня, как говорится, в самом нужном месте.</w:t>
      </w:r>
    </w:p>
    <w:p w14:paraId="691CA8C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Так, — говорит, наконец. — Вижу, в учебке общевойсковой устав доводили. Но не весь...</w:t>
      </w:r>
    </w:p>
    <w:p w14:paraId="0B84E29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И глазом по шеренге скользнул, будто выявляя, есть ли еще такие самородки, как я. Все застыли, вытянулись, как на параде, шары повыкатывали. Что ж такое? Чем этот прапор столько страху нагнал?</w:t>
      </w:r>
    </w:p>
    <w:p w14:paraId="03F6A3F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И тут вдруг начинает до меня доходить. Две звезды вдоль погона не одни прапорщики носят. Есть и еще подходящее звание.</w:t>
      </w:r>
    </w:p>
    <w:p w14:paraId="27FBEE2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Мать моя, красная армия! Говорили же нам, что отправляют в такую часть, что у нее ни номера, ни почты, зато по кухне полковники дежурят. А я-то еще ржал над такой перспективой! Ну, теперь все. До дембеля в солобонах ходить, да когда он еще будет, тот дембель? Оставят до особого распоряжения, всеобщего разоружения...</w:t>
      </w:r>
    </w:p>
    <w:p w14:paraId="06ED12D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 общем, стою, дурак-дураком, не знаю, как вести-то теперь себя. Одно остается — дурака и включить.</w:t>
      </w:r>
    </w:p>
    <w:p w14:paraId="4FF8511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Виноват, — говорю, — товарищ генерал-лейтенант! — а сам будто заикаюсь. — Обо... знался!</w:t>
      </w:r>
    </w:p>
    <w:p w14:paraId="044BC5C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Он только рукой махнул — молчи уж. И пошел вдоль строя.</w:t>
      </w:r>
    </w:p>
    <w:p w14:paraId="69EF6F1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Это к лучшему, — говорит задумчиво, — что уставов не знаете. У нас тут свои уставы. Прогибаться некогда. Обстановка не позволяет. Единственное, что вам сейчас нужно затвердить, как «Отче наш», это... «Отче наш». Потому что дельце будет жаркое. По машинам!</w:t>
      </w:r>
    </w:p>
    <w:p w14:paraId="21865CC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«Нет, — сказал зайчатам Мишка, — в стаде заяц — не трусишка!»</w:t>
      </w:r>
    </w:p>
    <w:p w14:paraId="3AA18BA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 стае, Коленька! — тихо поправила мама.</w:t>
      </w:r>
    </w:p>
    <w:p w14:paraId="6276F48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Зайцы стаями не ходят, — буркнул шестилетний Коленька, слезая с табуретки. — Все, давай подарок!</w:t>
      </w:r>
    </w:p>
    <w:p w14:paraId="088F089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Мороз, тронув затейливый узел на мешке, вопросительно покосился на колину маму. Та была расстроена. Ей явно хотелось, чтобы Коля блеснул.</w:t>
      </w:r>
    </w:p>
    <w:p w14:paraId="7248D81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lastRenderedPageBreak/>
        <w:t>— Это смотря, какие зайцы, — уклончиво заметил Дед Мороз. — Ваши-то, городские, может, и не ходят. Чего им стаей промышлять? На всем готовом живут — где магазин, где склад подломят... А в наших краях, к примеру, заяц голодный, он слона замотает, если стаей.</w:t>
      </w:r>
    </w:p>
    <w:p w14:paraId="6F96479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Слона-а? — недоверчиво протянул Коля.</w:t>
      </w:r>
    </w:p>
    <w:p w14:paraId="73453AE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Да что слона! — Дед Мороз махнул рукавицей. — По крепкому насту он, заяц-то, бывает, и на кордон выходит. Обложит со всех сторон и прет цепью. Тут с калашом не отсидишься, дегтярь нужен...</w:t>
      </w:r>
    </w:p>
    <w:p w14:paraId="41F1A20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 вдруг умолк, поймав на себе изумленный мамин взгляд.</w:t>
      </w:r>
    </w:p>
    <w:p w14:paraId="6DE1FF5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 общем, маловат стишок, — сказал он, кашлянув. — Не тянет на подарок.</w:t>
      </w:r>
    </w:p>
    <w:p w14:paraId="120CD4A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Там же дальше еще, сыночек! — в голосе мамы звякнули умоляющие нотки.</w:t>
      </w:r>
    </w:p>
    <w:p w14:paraId="1146682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Ай! — отмахнулся Коля. — Там полкнижки еще! Хватит на сегодня!</w:t>
      </w:r>
    </w:p>
    <w:p w14:paraId="5515779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Ну, про дружбу, Коленька! — упрашивала мама. — Ты так хорошо читаешь стихи! Дедушке Морозу очень хочется послушать. Правда, Дедушка?</w:t>
      </w:r>
    </w:p>
    <w:p w14:paraId="33994E7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Черт его знает, как так получается... — Дед Мороз почесал в затылке. — Никогда бы не подумал, что буду всю эту пургу слушать. Но вот поди ж ты! Нравится! Ты, Колян, пойми. Мне подарка не жалко, но за принцип я глотку порву! Сказано: подарки тем, кто маму слушается — все! Сдохни, а слушайся! Мать сказала: дальше рассказывай, значит, надо рассказывать, брат, до разборок не доводить. Это же мать! Сечешь фишку?</w:t>
      </w:r>
    </w:p>
    <w:p w14:paraId="1B63318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Секу, — вздохнул Коля.</w:t>
      </w:r>
    </w:p>
    <w:p w14:paraId="4770A24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Что там у тебя дальше насчет зайцев? Задавили они медведя, или отбился?</w:t>
      </w:r>
    </w:p>
    <w:p w14:paraId="470F20A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Там дальше о дружбе! — радостно вставила мама.</w:t>
      </w:r>
    </w:p>
    <w:p w14:paraId="2A64F88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Не вопрос, — кивнул Дед мороз. — Дружба рулит не по-детски! Особенно, если лежишь в канаве, подстреленный, а на тебя стая зайцев с-под лесочка заходит. И патронов — кот наплакал. Тут без другана надежного, отмороженного, с которым хоть шишку бить, хоть по бабам...</w:t>
      </w:r>
    </w:p>
    <w:p w14:paraId="7E9FBDB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 снова поперхнулся, спохватившись.</w:t>
      </w:r>
    </w:p>
    <w:p w14:paraId="513E11C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 общем, давай, Колян, заканчивай стишок. Меня еще куча детей ждет.</w:t>
      </w:r>
    </w:p>
    <w:p w14:paraId="553D330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Ладно, — вздохнул Коля, — все не буду, только главное, — он снова взобрался на табуретку и старательно прокричал в пространство:</w:t>
      </w:r>
    </w:p>
    <w:p w14:paraId="27DC23D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«Чтоб в лесу нормально жить,</w:t>
      </w:r>
    </w:p>
    <w:p w14:paraId="43577F5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Надо дружбой дорожить!</w:t>
      </w:r>
    </w:p>
    <w:p w14:paraId="0EBDFC9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lastRenderedPageBreak/>
        <w:t>И тогда лесные звери</w:t>
      </w:r>
    </w:p>
    <w:p w14:paraId="298FCC4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Будут с сельскими дружить!»</w:t>
      </w:r>
    </w:p>
    <w:p w14:paraId="0C9B913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 задумчиво покивал.</w:t>
      </w:r>
    </w:p>
    <w:p w14:paraId="471E95E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Это верно подмечено у тебя. Лесные — они чистые звери. Кто к ним попал, того одним куском больше не видали... Вот кабы узнали, что про них дети говорят... В общем, молодец, Колян. Здорово припечатал! Заслужил подарок — получай!</w:t>
      </w:r>
    </w:p>
    <w:p w14:paraId="7B6A0EE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 рывком развязал узел, запустил обе руки по локоть в мешок. На лице его появилось удивленное выражение.</w:t>
      </w:r>
    </w:p>
    <w:p w14:paraId="2ECB303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Ох, мать честная! Я и забыл про него!</w:t>
      </w:r>
    </w:p>
    <w:p w14:paraId="440504D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Он вынул из мешка и поставил на пол нечто вроде автомобильного аккумулятора — увесистый параллелепипед размером с небольшой посылочный ящик.</w:t>
      </w:r>
    </w:p>
    <w:p w14:paraId="0F97B70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Это я извиняюсь, — Дед Мороз обескуражено почесал в затылке. — Это не тебе, Колян.</w:t>
      </w:r>
    </w:p>
    <w:p w14:paraId="4A5531E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Другому мальчику? — с пониманием осведомился Коля.</w:t>
      </w:r>
    </w:p>
    <w:p w14:paraId="4167504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Во-во, ему. Мальчику. Шустрый такой мальчуган...</w:t>
      </w:r>
    </w:p>
    <w:p w14:paraId="337F1E2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он маму слушался?</w:t>
      </w:r>
    </w:p>
    <w:p w14:paraId="2EB411F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Спрашиваешь! Такую маму попробуй, не послушайся! Дня не проживешь, — Дед Мороз отчего-то быстро огляделся по сторонам. — Ладно. Что-то я не по делу уже тарахчу. Вот он, твой подарок — законный, именной, честно заработанный...</w:t>
      </w:r>
    </w:p>
    <w:p w14:paraId="4D21DDC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И он, наконец, вынул из мешка игрушку.</w:t>
      </w:r>
    </w:p>
    <w:p w14:paraId="2745620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Ух, ты, — восхищенно прошептал Коленька, — Совсем как живой...</w:t>
      </w:r>
    </w:p>
    <w:p w14:paraId="2BCF48E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то! — разулыбался Дед. — У настоящего Дедмороза и подарки на все сто!</w:t>
      </w:r>
    </w:p>
    <w:p w14:paraId="4A2C273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Все-таки, странный мужик...</w:t>
      </w:r>
    </w:p>
    <w:p w14:paraId="1AE8973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Хто це?</w:t>
      </w:r>
    </w:p>
    <w:p w14:paraId="67FEAC1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Остапенко повернулся ко мне, отчего остальные чуть не посыпались со скамейки. Однако сыпаться было некуда — набились в грузовик, как в коробку — под завязку.</w:t>
      </w:r>
    </w:p>
    <w:p w14:paraId="301DD42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Командующий наш, — прокричал я сквозь кузовные скрипы и рев мотора. — Генерал Колесник! То про родителей расспрашивал, то вдруг — «некогда прогибаться, по машинам».</w:t>
      </w:r>
    </w:p>
    <w:p w14:paraId="0360295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 ничого особлывого, — разулыбался Микола. — В них вже така процедура. Як той Суворов робыл, так и воны соби роблять, — он пренебрежительно махнул рукой. — Гетьманщина!</w:t>
      </w:r>
    </w:p>
    <w:p w14:paraId="1B1FCF2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Да не размахивай ты ковшами своими! — сдавленно прохрипел ненароком прижатый к борту Степа Гуваков. — Тебя надо в отдельном трейлере возить!</w:t>
      </w:r>
    </w:p>
    <w:p w14:paraId="2E5A89A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Что и говорить, здоров наш Остапенко. Плечи такой ширины, что из-за спины можно кукольный театр показывать. Бороду бы еще — и вылитый Карабас-Барабас, только без плетки. Да ему плетка и ни к чему — у него кулак такой, что в ведре застревает. Правда, добр Микола, силы своей показывать не любит, теми, кто слабей, не помыкает, но если и смирно попросит, типа, малышей не обижать — никто ему в просьбе не откажет.</w:t>
      </w:r>
    </w:p>
    <w:p w14:paraId="62604D0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Вот и Степе в ответ на ругань он слова не сказал, только выпростал из-за спины, осмотрел повреждения и бережно назад усадил.</w:t>
      </w:r>
    </w:p>
    <w:p w14:paraId="23789CB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 ничого особлывого...</w:t>
      </w:r>
    </w:p>
    <w:p w14:paraId="65215D7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Такой у нас Микола.</w:t>
      </w:r>
    </w:p>
    <w:p w14:paraId="4C0B8C8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Кого ловить-то будем? — спросил Валерка Жмудь. — Опять какую-нибудь хрень из-за Барьера занесли?</w:t>
      </w:r>
    </w:p>
    <w:p w14:paraId="721AD8E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Да уж это как водится, — отозвался из-за миколиной спины Гуваков. — Никакого понятия у бродяг. Притащит черную дыру, а потом сам же вопит: помогите!</w:t>
      </w:r>
    </w:p>
    <w:p w14:paraId="0B00092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что, опять черную притащили? — встревожился Жмудь.</w:t>
      </w:r>
    </w:p>
    <w:p w14:paraId="1B6C2B7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Может, что и похуже. Пойди, разберись, что там, за Барьером, самое зловредное, — Степина голова протиснулась у Миколы подмышкой и обвела глазами слушателей. — Говорят, какой-то настоящик притащили.</w:t>
      </w:r>
    </w:p>
    <w:p w14:paraId="1FCBFED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Ящиков нам только не хватало! — тпроворчал Жмудь. — Не заметишь, как сам сыграешь, в ящик-то. Что оно хоть такое?</w:t>
      </w:r>
    </w:p>
    <w:p w14:paraId="6FFD82E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Никому неизвестно.</w:t>
      </w:r>
    </w:p>
    <w:p w14:paraId="6B93EC9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Как так — неизвестно?! — возмутился Жмудь. — А с какой стороны за эту штуку браться — тоже неизвестно?!</w:t>
      </w:r>
    </w:p>
    <w:p w14:paraId="24E7ABA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Никто не ответил. Черт его, в самом деле, знает...</w:t>
      </w:r>
    </w:p>
    <w:p w14:paraId="66B00C7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 армии що гарно? — философски произнес Микола. — Що усе скажуть...</w:t>
      </w:r>
    </w:p>
    <w:p w14:paraId="0ADA136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Грузовик вдруг накренился, закладывая невозможный вираж. Испуганно запели тормоза. В то же мгновение что-то неимоверно тяжелое врезалось в землю у самого борта. Машину отбросило, будто взрывной волной, завалило на бок. Но взрыва не было.</w:t>
      </w:r>
    </w:p>
    <w:p w14:paraId="6B284EA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Все из машины, быстро! — послышался откуда-то снаружи голос генерала.</w:t>
      </w:r>
    </w:p>
    <w:p w14:paraId="045D775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 общей куче мне разок проехались пряжкой по физиономии, чуть не высадили пару зубов каблуком и чуть не сломали ребро о какой-то угол. Наконец, могутная рука Миколы выдернула меня наружу.</w:t>
      </w:r>
    </w:p>
    <w:p w14:paraId="10B914D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Задние колеса нашего КамАЗа, были подогнуты внутрь, будто перед взлетом он собирался убрать шасси. Рядом лежала куча бетонных обломков, среди которых я с удивлением увидел плиту с приваренным к ней почти неповрежденным балконом. Вьющиеся растения густо заплетали перила и даже в проеме разбитого окна, как ни в чем не бывало, колыхались белые занавесочки.</w:t>
      </w:r>
    </w:p>
    <w:p w14:paraId="276023D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Вон он! — закричал кто-то.</w:t>
      </w:r>
    </w:p>
    <w:p w14:paraId="2E4CA6E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Все разом повернулись к ближайшему дому. Там, на высоте шестого этажа, зиял пролом, как бывает при взрыве газа. Но ни огня, ни дыма не наблюдалось. Сквозь пыльную завесу можно было лишь смутно разглядеть какое-то шевеление — будто кто-то двигал там неповоротливую мягкую мебель.</w:t>
      </w:r>
    </w:p>
    <w:p w14:paraId="4DAAFE8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И вдруг из пелены вынырнула и прямо на нас уставилась огромная, жирно поблескивающая чешуей, голова с двумя надбровными гребнями и частоколом зубов в разинутой пасти. Я даже не сразу понял, что это не кино. Такая знакомая зверюга! Для всех, кто в детстве ими увлекался.</w:t>
      </w:r>
    </w:p>
    <w:p w14:paraId="33F32D0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Гигантозавр, — сказал генерал Колесник. Он стоял рядом со мной, держа в руке разграфленный листок. — Все правильно. Кубанская два, квартира пятьдесят... Не стрелять! Там люди!</w:t>
      </w:r>
    </w:p>
    <w:p w14:paraId="131330E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Сверху послышались жалобные крики.</w:t>
      </w:r>
    </w:p>
    <w:p w14:paraId="62489D3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Ну-ка, ты, богатырь, — генерал махнул Миколе. — Бери свое отделение — и за мной. Нужно выманить эту тварь на чистое место. Но стрелять только по моей команде!</w:t>
      </w:r>
    </w:p>
    <w:p w14:paraId="16C4D5E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Он повернулся ко мне.</w:t>
      </w:r>
    </w:p>
    <w:p w14:paraId="184F916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А! Двоечник... У тебя в учебке какая специальность была?</w:t>
      </w:r>
    </w:p>
    <w:p w14:paraId="3F891D7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Механик-водитель! — доложил я, поглядывая все же наверх.</w:t>
      </w:r>
    </w:p>
    <w:p w14:paraId="0A3D29C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Вот и поглядим, что ты за водитель. Наводчик в отделении есть?</w:t>
      </w:r>
    </w:p>
    <w:p w14:paraId="6778FB0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Так точно!</w:t>
      </w:r>
    </w:p>
    <w:p w14:paraId="2742404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Генерал заглянул в листок.</w:t>
      </w:r>
    </w:p>
    <w:p w14:paraId="33A9121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Бери наводчика и бегом на соседнюю улицу. Краснодонская девять, квартира один. Увидишь там, поблизости боевую технику — гони ее сюда. Выполнять!</w:t>
      </w:r>
    </w:p>
    <w:p w14:paraId="78274FC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Какое же это счастье — дарить радость детям и их родителям! Но какое непростительное разгильдяйство — терять важнейшие документы! Подумать только — забыл где-то список. Адреса, фамилии, наименования подарков... где оставил? У Степанцовых или Кирхмееров? А, может, у Коли, на стихотворной табуретке? Положил на минутку, когда настоящик в мешок запихивал, да так и ушел, склеротик бородатый! Ну и куда теперь?</w:t>
      </w:r>
    </w:p>
    <w:p w14:paraId="172C35D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 даже зажмурился от стыда и отчаяния. В тот же миг в голове словно надпись вспыхнула: Симферопольская четырнадцать, квартира двадцать три. Варенникова Катя.</w:t>
      </w:r>
    </w:p>
    <w:p w14:paraId="161A944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И более тусклыми, не разгоревшимися еще буквами:</w:t>
      </w:r>
    </w:p>
    <w:p w14:paraId="14B76ED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Ташкентская... Поречная... Мячковский бульвар...</w:t>
      </w:r>
    </w:p>
    <w:p w14:paraId="5C23078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Все-таки хорошо быть настоящим Дедом Морозом! Фальшивый какой-нибудь, бухгалтер переодетый, сроду не запомнил бы адреса наизусть. Но для того, кто надел шубу и рукавицы не на праздничную недельку, а на всю жизнь... о! Для него каждый ребенок — роднее собственной Снегурки, и забыть, где он живет... нет, как же можно?! Да в темноте с закрытыми глазами найдет дедушка ваши дома, ребята! Потому что слышит и понимает каждого, кто его ждет...</w:t>
      </w:r>
    </w:p>
    <w:p w14:paraId="46E51B2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Здоров, Питон! — раздался вдруг голос из подворотни. — Поговорить надо. Только не дергайся. Держи руки так, чтобы я их видел...</w:t>
      </w:r>
    </w:p>
    <w:p w14:paraId="5E4EFE0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Вбежав во двор девятого дома по Краснодонской, мы с Валеркой Жмудем сразу врезались в толпу. Народ с изумлением разглядывал развороченную дверь подъезда, откуда торчал... длинный орудийный ствол.</w:t>
      </w:r>
    </w:p>
    <w:p w14:paraId="17745D7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ну, граждане, разойдись! — заорал я. — Армейская операция! Освободите проход к технике!</w:t>
      </w:r>
    </w:p>
    <w:p w14:paraId="6632489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С ума вы посходили с вашей техникой! — задиристо отозвалась сухопарая старушка с котом на руках. Только капремонт дому сделали, а вы тут со своими учениями, душегубы!</w:t>
      </w:r>
    </w:p>
    <w:p w14:paraId="3216AE3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Жертвы есть? — хмуро спросил я.</w:t>
      </w:r>
    </w:p>
    <w:p w14:paraId="2B25DE5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то как же! На Василия кирпич упал! — она заботливо погладила кота, который совсем не выглядел жертвой. Здоровенный жирный котяра, сытый и довольный. Такого кирпичом-то и не убьешь.</w:t>
      </w:r>
    </w:p>
    <w:p w14:paraId="66CF036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Это не учения, мамаша, — веско сказал я. — Сохраняйте спокойствие.</w:t>
      </w:r>
    </w:p>
    <w:p w14:paraId="2EC2337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Сань, ты глянь! — дернул меня за рукав Валерка и указал в пролом.</w:t>
      </w:r>
    </w:p>
    <w:p w14:paraId="6B3CA2F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Ну, что? Танк и танк. Обычный Т-72... постой... что это?</w:t>
      </w:r>
    </w:p>
    <w:p w14:paraId="1045801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Я вгляделся в сумрак подъезда и ошеломленно присвистнул.</w:t>
      </w:r>
    </w:p>
    <w:p w14:paraId="554F53B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Никогда мне не доводилось видеть такого чистенького танка. Это еще слабо сказано. Он был словно только что снят с полки магазина — даже на гусеницах ни пылинки. Но не это главное.</w:t>
      </w:r>
    </w:p>
    <w:p w14:paraId="5F4B3BC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Танк был розовый!</w:t>
      </w:r>
    </w:p>
    <w:p w14:paraId="6441A9F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Деда Мороза окликнул человек, устало подпирающий стенку в тени арки, ведущей с улицы в спокойные, темные уже, уютно заплетенные линиями гаражей, дворы, куда, случись что, нырнул — и канул, не найдут. Этакий рядовой трудяга, возвращавшийся, вероятно, с дневной смены, а может, и даже скорее всего, направлявшийся на ночную... Ну, короче, нашли Питона. Свои ли нашли, те, с кем многажды ходил он за барьер? Да и в этот раз отправился с компанией надежных ребят, а вот вернулся почему-то один. И никому ни слова. Нехорошо.</w:t>
      </w:r>
    </w:p>
    <w:p w14:paraId="4621828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А, может, заказчику надоело ждать обещанной посылки, и отправил он, полный нехороших предчувствий, другую компанию, и тоже очень надежных ребят — встречать добытчика.</w:t>
      </w:r>
    </w:p>
    <w:p w14:paraId="0E99582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А, может, нашлись надежные ребята и совсем в другой компании. В той, что никого ни за чем не посылала, никому ничего не заказывала, а просто никогда не упускала случая поживиться чужим куском — добычей ли, деньгами ли, или даже просто честным рассказом удачливого бродяги — где был, что достал, как в живых умудрился остаться... В смысле — до этих пор умудрился. Дальше-то вряд ли.</w:t>
      </w:r>
    </w:p>
    <w:p w14:paraId="2BD875B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Сказать, которой из компаний надежных ребят принадлежал человек, окликнувший из подворотни Питона, представляется затруднительным. Да и не так это важно. Окликнул и окликнул — на том спасибо, мог бы молча шмальнуть.</w:t>
      </w:r>
    </w:p>
    <w:p w14:paraId="2A29A0C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Извините, это вы мне? — Дед Мороз недоуменно, но без опаски, вглядывался в полумрак подворотни.</w:t>
      </w:r>
    </w:p>
    <w:p w14:paraId="1A092F2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Закругляй самодеятельность! — посоветовали из тени. — Не на елке! Гони настоящик! Сколько можно ждать?!</w:t>
      </w:r>
    </w:p>
    <w:p w14:paraId="6D62F4F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А! — Дед Мороз с пониманием улыбнулся. — Вы хотите получить подарок?</w:t>
      </w:r>
    </w:p>
    <w:p w14:paraId="085C5CA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 голосе его было столько радушия, что человек в арке испуганно попятился, быстро сунул пятерню за отворот ватника и в полумраке стал похож на Наполеона, бегущего из России.</w:t>
      </w:r>
    </w:p>
    <w:p w14:paraId="5A5A6F9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Но, но! Без шуточек, Питон! — предупредил он. — А то сам подарочек схлопочешь!</w:t>
      </w:r>
    </w:p>
    <w:p w14:paraId="5A78E62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Подарочек? Мне? — оживился Дед Мороз. — Это так мило с вашей стороны! Уверен, весь год вы слушались маму и вполне заслуживаете награды! Осталось только рассказать стишок, и настоящик — ваш!</w:t>
      </w:r>
    </w:p>
    <w:p w14:paraId="6B22334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Дедушкины слова нисколько не воодушевили обитателя тени.</w:t>
      </w:r>
    </w:p>
    <w:p w14:paraId="1A15B46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Кончай измываться, Питон! — взвыл он. — Какой еще, в дупло, стишок?!</w:t>
      </w:r>
    </w:p>
    <w:p w14:paraId="4DB5F70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Любой подойдет, — Дед Мороз сдвинул шапку набекрень и, выпростав ухо из-под седых кудрей, приготовился слушать. — Но лучше, конечно, о дружбе. Знаете эти бессмертные строки: «Нас зовут лесные звери под зеленой крышей жить»?</w:t>
      </w:r>
    </w:p>
    <w:p w14:paraId="58D2C92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Да что же это... — пробормотал человек в арке и, чуть не плача, воззвал в темноту: — Сидор! Не могу я с ним ровно базарить! Он говорит, его лесные крышуют! Слыхал?</w:t>
      </w:r>
    </w:p>
    <w:p w14:paraId="297C599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Слыхал, слыхал...</w:t>
      </w:r>
    </w:p>
    <w:p w14:paraId="228640C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Со стороны погруженного в ночь двора вдруг вспыхнула целая рампа огней, густо облепивших кенгурятник могучего джипа. В арке сразу стало солнечно, как на пляже. Но и на солнце бывают пятна. Темным, скособоченным пятном от машины отделился и заковылял, опираясь на звонкую трость, лысый, остроухий силуэт.</w:t>
      </w:r>
    </w:p>
    <w:p w14:paraId="136F4E3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Ничего-то ты не понял, Хомяк, — сказал Сидор, проходя мимо человека в арке. — Зря только кормлю вас, убогоньких... Не с Питоном ты базаришь, пардон, беседуешь... лошара! — он вежливо поклонился Деду Морозу.</w:t>
      </w:r>
    </w:p>
    <w:p w14:paraId="301736A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Как не с Питоном? — Хомяк опасливо переводил взгляд с лысого на бородатого, тщетно пытаясь понять, в чем юмор.</w:t>
      </w:r>
    </w:p>
    <w:p w14:paraId="05981C0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Ведь ты настоящий Мороз, дедушка? — ласково спросил лысый.</w:t>
      </w:r>
    </w:p>
    <w:p w14:paraId="3778FCD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На все сто! — заверил Дед Мороз.</w:t>
      </w:r>
    </w:p>
    <w:p w14:paraId="3788569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На полной скорости я вывел свою «Розовую Пантеру» на Кубанскую и втопил по полной, торопясь к дому номер два. Из-за грохота двигателя я не слышал стрельбы, но издалека заметил сверкнувшую цепочку — кто-то бил трассирующими. Затем из-за угла показались ребята, они бежали прочь от дома, оборачиваясь и стреляя на ходу. Последним появился генерал Колесник. Он выпустил трассирующую очередь и честно припустил со всех ног. По пятам за ним с каким-то машинным упорством двигался гигантозавр. Видимо, пули калибра пять, сорок пять производили на тормозную рептилию слабоватое впечатление.</w:t>
      </w:r>
    </w:p>
    <w:p w14:paraId="046F99B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Наводи! — рявкнул я, прижав к горлу лингофон и тут же застопорил фрикционы.</w:t>
      </w:r>
    </w:p>
    <w:p w14:paraId="486871F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Ствол, как указка, пополз вслед за чудовищем, неотвратимо догоняющим Колесника.</w:t>
      </w:r>
    </w:p>
    <w:p w14:paraId="69E9204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Жахнуло, пахнуло огнем и пороховым дымом. Автомат четко отработал перезарядку орудия. Но второй выстрел не понадобился.</w:t>
      </w:r>
    </w:p>
    <w:p w14:paraId="2F88B7F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Генерал Колесник подбежал, на ходу обирая с себя клочья мяса и, вспрыгнув на броню, протянул мне руку.</w:t>
      </w:r>
    </w:p>
    <w:p w14:paraId="2B07171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Ну, держи пять, крестник! Вовремя подоспел, спасибо! Понял теперь, с чем мы имеем дело?</w:t>
      </w:r>
    </w:p>
    <w:p w14:paraId="4A0E81D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Так точно, — сказал я. — Хищный динозавр мелового периода...</w:t>
      </w:r>
    </w:p>
    <w:p w14:paraId="2997C17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Да плюнь ты на динозавра! — генерал устроился поудобнее и вынул пачку «Казбека». — Эй, наводчик! Вылезай! Великолепно стреляешь, — с чапаевской интонацией сказал он показавшемуся над башней Валерке. — Угощайся.</w:t>
      </w:r>
    </w:p>
    <w:p w14:paraId="3DE5BA1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Виноват, товарищ генерал, — смутился Жмудь, — не курю.</w:t>
      </w:r>
    </w:p>
    <w:p w14:paraId="3120BF4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Да я и сам не курю, — сказал Колесник. — Это мятные конфеты. А то прет от этого динозавра, как от хорька...</w:t>
      </w:r>
    </w:p>
    <w:p w14:paraId="5055CB3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Откуда он взялся? — я все никак не мог сообразить, что происходит.</w:t>
      </w:r>
    </w:p>
    <w:p w14:paraId="0663174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Оттуда же, откуда и твой танк, — сказал генерал. — Из мешка...</w:t>
      </w:r>
    </w:p>
    <w:p w14:paraId="22813ED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Я так и думал, — покивал Сидор. — настоящая борода, мешок, подарки... И вообще все, к чему прикасался настоящик — все настоящее! Ты ущучил? — обернулся он к Хомяку.</w:t>
      </w:r>
    </w:p>
    <w:p w14:paraId="5354601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То есть... да... — неуверенно протянул тот. — Конечно.... Но в каком это смысле — настоящее? Он что, вообразил себя...</w:t>
      </w:r>
    </w:p>
    <w:p w14:paraId="66F870E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Нет! — рявкнул Сидор. — Он и есть! На все сто процентов — натуральный Дед Морз!</w:t>
      </w:r>
    </w:p>
    <w:p w14:paraId="64115B5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Так ведь не бывает их ... — растерялся Хомяк.</w:t>
      </w:r>
    </w:p>
    <w:p w14:paraId="08E9DC4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Извини, дедушка. Мал еще сынулька мой, — Сидор ткнул тростью в сторону Хомяка, — не узнал тебя. Но мальчик он очень хороший, и маму слушается, и стишок сейчас отчебучит за милую душу! Начинай, Хомячок, не тяни кота за елку, дедушка ждет. Ну?</w:t>
      </w:r>
    </w:p>
    <w:p w14:paraId="0EB3F75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Да не знаю я стихов! — захныкал вконец сбитый с толку Хомяк.</w:t>
      </w:r>
    </w:p>
    <w:p w14:paraId="2925A2B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Как так не знаешь?! — встревожился Сидор. — Что тебе мамка в детстве на ночь читала?</w:t>
      </w:r>
    </w:p>
    <w:p w14:paraId="23E14BC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Какая там мамка! — горько хмыкнул Хомяк. — Она и днем-то ничего кроме этикеток на бутылках не читала! А к ночи и вовсе буквы забывала...</w:t>
      </w:r>
    </w:p>
    <w:p w14:paraId="1526168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Думай, Хомяк, думай! — лихорадочно бормотал Сидор. — Будешь кобениться — шлепну! Не может быть, чтобы ни одного стишка не помнил!</w:t>
      </w:r>
    </w:p>
    <w:p w14:paraId="713BC43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Подскажите хоть начало!</w:t>
      </w:r>
    </w:p>
    <w:p w14:paraId="1CE427A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Да мне-то откуда стишки знать?! — взвыл Сидор. — Я с пяти лет по психушкам!</w:t>
      </w:r>
    </w:p>
    <w:p w14:paraId="77D24D9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Хомяк уныло покосился на Деда Мороза:</w:t>
      </w:r>
    </w:p>
    <w:p w14:paraId="59F799D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без стишка нельзя?</w:t>
      </w:r>
    </w:p>
    <w:p w14:paraId="0AD5638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Отчего же, — умильно расплылся дедушка. — Песенку можно. Или танец.</w:t>
      </w:r>
    </w:p>
    <w:p w14:paraId="375757F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Вообще-то, пару песенок я помню... — Хомяк неуверенно почесал в затылке.</w:t>
      </w:r>
    </w:p>
    <w:p w14:paraId="2CD7054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Заткнись! — прошипел Сидор. — За твои песенки ничего, кроме срока, не получишь! — он старательно посмеялся, заглядывая под косматые брови Деда Мороза. — Хомячок у нас — плясун!</w:t>
      </w:r>
    </w:p>
    <w:p w14:paraId="4FF297D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Кто плясун?! — ужаснулся Хомяк.</w:t>
      </w:r>
    </w:p>
    <w:p w14:paraId="28B7D02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Стесняется, — Сидор подошел к подручному и потрепал его по загривку, да так нежно, что у того клацнули зубы.</w:t>
      </w:r>
    </w:p>
    <w:p w14:paraId="2EBA034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Если что-то мешает, скажи, — заботливо промурлыкал лысый. — Танцору ничего не должно мешать! Ну-ка! Два прихлопа, три притопа!</w:t>
      </w:r>
    </w:p>
    <w:p w14:paraId="311B6AD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Только и знаете, — тяжело вздохнул Хомяк. — Прихлопнуть да притопить... Эхх! — с разгульной тоской заорал он вдруг. — Говори, Москва, разговаривай, Россея! — сорвал с головы шапку, хватил ею оземь, передернул плечами, откинул со лба несуществующие кудри и резво ударил вприсядку с причитаниями. — Ах! Ох ! Чтоб я сдох! Баба сеяла горох! Подавилась кирпичом! Что почем, хоккей с мячом!</w:t>
      </w:r>
    </w:p>
    <w:p w14:paraId="03DF9E7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Ходи, черноголовый! — бодрил его Сидор. — Хоба-на да хоба-на, зеленая ограда! Есть такая песенка, но петь ее не надо!</w:t>
      </w:r>
    </w:p>
    <w:p w14:paraId="34CF109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Ай-люли! Ай-люли! — Дед Мороз прихлопывал рукавицами.</w:t>
      </w:r>
    </w:p>
    <w:p w14:paraId="06BBACF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Эх, Питоша! — напевно голосил Хомяк, не переставая выкидывать коленца, — какой бродяга был! Настоящик из-за Барьера вынес! Чудо! Зачем же ты, дурак, эту мочалку на морду нацепил?! Вовек теперь не отдерешь! Погубил тебя, дурака, настоящик!</w:t>
      </w:r>
    </w:p>
    <w:p w14:paraId="68E7909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Дурак — нехорошее слово, — погрозил ему рукавицей Дед Мороз. — Хочешь получить подарок — забудь это слово и рот вымой с мылом!</w:t>
      </w:r>
    </w:p>
    <w:p w14:paraId="16A1E8C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Все! Не могу больше! — Хомяк грохнулся на колени. — Что я, клоун — козлом скакать?</w:t>
      </w:r>
    </w:p>
    <w:p w14:paraId="5C6C464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Э! Э! — предостерегающе взрыкнул Сидор. — Страх потерял, вредитель?! Пляши, тебе говорят!</w:t>
      </w:r>
    </w:p>
    <w:p w14:paraId="40D0004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Хватит бродягу чморить, — прохрипел Хомяк устало. — Чего мы изгаляемся над ним? Закопаем, как человека, и груз заберем.</w:t>
      </w:r>
    </w:p>
    <w:p w14:paraId="06A7ADB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 руке Хомяка вдруг появился тяжелый, как отбойный молоток, пистолет с длинным стволом.</w:t>
      </w:r>
    </w:p>
    <w:p w14:paraId="69C0EE7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Прости, брат, жалко тебя, но...</w:t>
      </w:r>
    </w:p>
    <w:p w14:paraId="298A58E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Не вздумай! — ахнул Сидор.</w:t>
      </w:r>
    </w:p>
    <w:p w14:paraId="3B8061F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 его ладони тоже, откуда ни возьмись, материализовался пистолет, мало чем уступающий хомяковскому. Губительный дуплет, слившийся в один оглушительный хлопок, уже готов был терпким эхом отразиться от сводов подворотни... но не отразился. Словно кто-то вдруг вставил в арку огромный кляп — все звуки разом оборвались.</w:t>
      </w:r>
    </w:p>
    <w:p w14:paraId="473A28D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Несколько мгновений царила неестественная тишина, а затем тихо звякнули, упав на обледенелый асфальт, две тяжелые пули.</w:t>
      </w:r>
    </w:p>
    <w:p w14:paraId="1D3E05E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 со вздохом опустил посох, на конце которого еще посверкивали ледяные искорки недавнего разряда.</w:t>
      </w:r>
    </w:p>
    <w:p w14:paraId="6F75D03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Ну кто дает детям такие опасные игрушки?! — с негодованием сказал он, высвобождая из скрюченных, заиндевелых пальцев Сидора и Хомяка ломко крошащиеся кусочки металла, только что бывшие грозным оружием.</w:t>
      </w:r>
    </w:p>
    <w:p w14:paraId="15C2225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если бы вы друг другу в глаз попали?! — строго спросил дедушка.</w:t>
      </w:r>
    </w:p>
    <w:p w14:paraId="53ABC1A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Две густо покрытые изморозью статуи ничего ему не ответили.</w:t>
      </w:r>
    </w:p>
    <w:p w14:paraId="7F3165B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Вот, вот! Подумайте над своим поведением, пока будете оттаивать! А насчет подарка... — Дед Мороз на минуту задумался. — Так и быть, будут вам подарки! Одному достанется сердце, другому — мозги. Только вам придется смастерить их самостоятельно. Вот это должно помочь.</w:t>
      </w:r>
    </w:p>
    <w:p w14:paraId="2518A20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Он пошарил в мешке и, отложив его в сторонку, сунул в руки каждому из снеговиков по цветастой книжке.</w:t>
      </w:r>
    </w:p>
    <w:p w14:paraId="3D0BEFE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Может, это были не Бог весть, какие сокровища для ума и сердца, — усмехнулся он в бороду, — но, полежав в мешке рядом с настоящиком, они стали настоящей литературой! Уж вы мне поверьте, я это на себе ощутил. Еще недавно я был таким же, как вы, но теперь во мне почти не осталось бродяги Питона. Я — Дед Мороз! И знаете — это гораздо интереснее! — он ударил посохом в асфальт, и своды арки окрасились изумрудными, синими, жемчужными огнями. — А настоящик я подарю другому мальчику. Или девочке. Но не раньше, чем буду уверен на сто процентов, что они не станут с ним шалить!</w:t>
      </w:r>
    </w:p>
    <w:p w14:paraId="0E00691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Сказав это, Дед Мороз протянул руку, чтобы подхватить мешок... и замер в ужасе, передать который не в силах ни одно, самое гениальное перо, разве что мое.</w:t>
      </w:r>
    </w:p>
    <w:p w14:paraId="40CB37F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Мешок исчез!</w:t>
      </w:r>
    </w:p>
    <w:p w14:paraId="4F2FF96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Двигатель джипа, запиравшего противоположный выход из подворотни, натужно взревел, фары погасли, а затем и рыжие габаритные огни, словно брызнув в разные стороны, затерялись в хаосе гаражных коробок, загромождавших тесный двор.</w:t>
      </w:r>
    </w:p>
    <w:p w14:paraId="7E80582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 застыл неподвижно, будто ледяной заряд волшебного посоха угодил в него самого.</w:t>
      </w:r>
    </w:p>
    <w:p w14:paraId="1CC2F20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Мешок, подарки... все потеряно! Что я скажу детям?! Как на глаза им явлюсь без подарков?!</w:t>
      </w:r>
    </w:p>
    <w:p w14:paraId="7DCB441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Старик схватился за голову.</w:t>
      </w:r>
    </w:p>
    <w:p w14:paraId="7A01035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А что скажут дети?! Ведь они решат, что я — ненастоящий! Что Деда Мороза вообще не бывает! Разве может быть что-нибудь страшнее этого?!</w:t>
      </w:r>
    </w:p>
    <w:p w14:paraId="13EB30A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Некогда плакать, дедуля! — раздался вдруг спокойный голос, отливающий, однако, металлом.</w:t>
      </w:r>
    </w:p>
    <w:p w14:paraId="40B621C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 поднял голову.</w:t>
      </w:r>
    </w:p>
    <w:p w14:paraId="2639AD9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 проеме арки стоял генерал Колесник.</w:t>
      </w:r>
    </w:p>
    <w:p w14:paraId="0DC5A12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Да, братцы, слыхал я, что бывает с людьми за Барьером, но такого представить себе не мог. Борода, усы, кудри седые — все натуральное, не приклеенное! Коновалов, санинструктор, хотел ему пульс измерить и тут же руку отдернул.</w:t>
      </w:r>
    </w:p>
    <w:p w14:paraId="71C4DF9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Да он холодный, как покойник!</w:t>
      </w:r>
    </w:p>
    <w:p w14:paraId="28C3609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Но генерал на него прицыкнул:</w:t>
      </w:r>
    </w:p>
    <w:p w14:paraId="6A5CDFC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Не покойник, а мутант!</w:t>
      </w:r>
    </w:p>
    <w:p w14:paraId="0803046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И Морозу:</w:t>
      </w:r>
    </w:p>
    <w:p w14:paraId="76CDCFF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Пройдемте на посадку, дедушка. Необходимо догнать похитителей.</w:t>
      </w:r>
    </w:p>
    <w:p w14:paraId="50AF448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Затащили деда в вертолет, усадили, пристегнули, взлетели. Спрашиваем: кто настоящик заказывал? Кто еще за ним охотится? Кто эти двое замороженных, от которых толку пока — одна лужа на полу?</w:t>
      </w:r>
    </w:p>
    <w:p w14:paraId="6EE542D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Молчит дедушка, только глазами хлопает, озирается по сторонам.</w:t>
      </w:r>
    </w:p>
    <w:p w14:paraId="6C43053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Откуда, — спрашивает, — у вас этот вертолетик? Я же его Игорьку Кириевскому подарил! Ставропольская семь, квартира сто семнадцать...</w:t>
      </w:r>
    </w:p>
    <w:p w14:paraId="622C867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С понтом, не понимает, отморозок, что подарок его, хоть и по-прежнему желто-зелено-красно-синий, а давно уже не игрушка. Но Колесник объясняет терпеливо:</w:t>
      </w:r>
    </w:p>
    <w:p w14:paraId="612F81E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Игорек дал нам свой вертолетик поиграть. Все равно он ему до утра не понадобится, детям спать пора.</w:t>
      </w:r>
    </w:p>
    <w:p w14:paraId="76988D9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Верно! Верно! Давно пора! — разохался Дед Мороз. — А я еще не все подарки раздал! Позор на мою седую голову!</w:t>
      </w:r>
    </w:p>
    <w:p w14:paraId="557C6C3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Ничего, — успокаивает генерал. — Лично обещаю вам, дедушка, что к утру все подарки, согласно списку, будут у детей. Мои люди уже этим занимаются. Те игрушки, что пришли в негодность, будут заменены дубликатами. Авторитет Деда Мороза не пострадает. Но сейчас важнее другое: мы должны найти настоящик. Хоть вы и сказочный персонаж, а должны понять, что эта игрушка — самая опасная из всех, когда-либо вынесенных из-за Барьера.</w:t>
      </w:r>
    </w:p>
    <w:p w14:paraId="215040C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Вижу, проняло деда, задумался, нахмурил косматые брови...</w:t>
      </w:r>
    </w:p>
    <w:p w14:paraId="1ED251D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Почему это, — спрашивает, — опасная?</w:t>
      </w:r>
    </w:p>
    <w:p w14:paraId="0599568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Генерал повернулся ко мне.</w:t>
      </w:r>
    </w:p>
    <w:p w14:paraId="66995B3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Бирюков! Доложи товарищу Морозу. Только осторожно.</w:t>
      </w:r>
    </w:p>
    <w:p w14:paraId="244C8B6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Я расстегнул кофр, вынул ствол — водяной пистолет «Мегадестроер», с помпой и надствольным баллоном для расходного субстракта. Пару раз качнул насос.</w:t>
      </w:r>
    </w:p>
    <w:p w14:paraId="278D642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Это вы, гражданин дедушка, подарили Гене Сысоеву с Поречной...</w:t>
      </w:r>
    </w:p>
    <w:p w14:paraId="7649308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Дом двенадцать, квартира восемьдесят, — кивнул Дед Мороз.</w:t>
      </w:r>
    </w:p>
    <w:p w14:paraId="70D7492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вот как работает этот «Мегадестроер» после того, как полежал у вас в мешке, рядом с настоящиком...</w:t>
      </w:r>
    </w:p>
    <w:p w14:paraId="0E1EAB0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Я распахнул люк и навскидку пальнул в ночное небо.</w:t>
      </w:r>
    </w:p>
    <w:p w14:paraId="4992D14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Ты что делаешь?! — гаркнул Колесник, вскакивая. — Отставить!</w:t>
      </w:r>
    </w:p>
    <w:p w14:paraId="2073661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Виноват, товарищ генерал. Не заметил...</w:t>
      </w:r>
    </w:p>
    <w:p w14:paraId="061F426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Посажу сукина сына! — генерал некоторое время придирчиво разглядывал в бинокль лунный диск, потом вздохнул. — Ладно, вроде не очень заметно. Кратером больше, кратером меньше...</w:t>
      </w:r>
    </w:p>
    <w:p w14:paraId="7843A4B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Он снова сел рядом с Дедом Морозом.</w:t>
      </w:r>
    </w:p>
    <w:p w14:paraId="5613C46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Вот такие наши дела, дедушка... Большинство подарков мы уже взяли под контроль. Но, сами понимаете, нужен весь мешок, со всем содержимым. Только где его искать? Никто не знает...</w:t>
      </w:r>
    </w:p>
    <w:p w14:paraId="4F62398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Дети знают, — сказал вдруг Дед Мороз. — Ни один ребенок не ошибется, увидев мешок с подарками. И никогда не забудет, где увидел, куда и откуда его несли, сколько он весил, и сколько в нем, приблизительно, могло быть подарков.</w:t>
      </w:r>
    </w:p>
    <w:p w14:paraId="0645939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Да, дети... — Колесник невольно улыбнулся, — эти, конечно, все подметили. Да что толку? Кто и видел, так давно спит. Что ж нам, побудку на весь город устраивать?</w:t>
      </w:r>
    </w:p>
    <w:p w14:paraId="363AB28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Не надо побудку! — покачал головой старик. — Я это все заварил, мне и расхлебывать.</w:t>
      </w:r>
    </w:p>
    <w:p w14:paraId="04E0069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Звучит геройски, — кивнул генерал. — А какие конкретные действия? Пятки детям щекотать?</w:t>
      </w:r>
    </w:p>
    <w:p w14:paraId="21699A0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Не забывайте, кто перед вами. Настоящий Дед Мороз может прийти и во сне...</w:t>
      </w:r>
    </w:p>
    <w:p w14:paraId="6B461FA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Бобер крадучись пересек полутемный музейный зал, остановился у входа в соседний, прислушался. Вроде, тихо. Не найдут здесь. Ни Питон, ни Сидор, ни Хомяк — ни одна живая душа не знает, что он когда-то служил сторожем в музее Космонавтики — прямо под гигантским обелиском, изображающим космический корабль на взлете. Теперь, главное — не торопиться, пусть сюрпризы настоятся, как следует. А там — попробуй, возьми его, Бобра! Хреначки!</w:t>
      </w:r>
    </w:p>
    <w:p w14:paraId="7C3A580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Сейчас, небось, бегают, задница в мыле — Сидор, Хомяк, если оттаяли уже... вся их команда — уж это наверняка. А с ними и вся полиция — армия. Хи-хи... Даже жалко их. Хотя... Его-то никто не жалел! Бобер — туда, Бобер — сюда! Бобер, рули, Бобер, пали! Хватит, откомандовались! Пальну так, что мало не покажется...</w:t>
      </w:r>
    </w:p>
    <w:p w14:paraId="65512F6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Он осторожно двинулся в обратный путь, чтобы вернуться в свое убежище у основания обелиска, и вдруг замер. Из соседнего зала донесся отчетливый мерный стук.</w:t>
      </w:r>
    </w:p>
    <w:p w14:paraId="7694A1A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Бобра прошибло ледяным потом. Он понял, что это стучит. Это ударяется в мраморный пол металлический наконечник посоха. С отчетливым скрипом в шейных позвонках Бобер медленно обернулся.</w:t>
      </w:r>
    </w:p>
    <w:p w14:paraId="3F09E9E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 неторопливо шествовал через зал, посвященный первым полетам на реактивной тяге. Он был не один. Рядом с ним, держась за руку, деловито шагал босоногий мальчик лет пяти в теплой пижаме, усыпанной веселыми утятами.</w:t>
      </w:r>
    </w:p>
    <w:p w14:paraId="7A5EBD7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Так ты говоришь, Константин, дядька с мешком зашел в музей? — серьезно спросил Дед Мороз.</w:t>
      </w:r>
    </w:p>
    <w:p w14:paraId="1F96B4A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Ага, — мальчик огляделся по сторонам. — Я думал, он будет Дедом Морозом на елке. А елки-то и нет!</w:t>
      </w:r>
    </w:p>
    <w:p w14:paraId="739D366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Бобер метнулся за стенд со скафандрами и приник к одному из них, обмирая от ужаса.</w:t>
      </w:r>
    </w:p>
    <w:p w14:paraId="713D993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Да, — согласился Дед Мороз. — Елкой тут и не пахнет... Генерал! — сказал он, поднеся к лицу рацию. — Думаю, это здесь. Начинайте!</w:t>
      </w:r>
    </w:p>
    <w:p w14:paraId="632B8DA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И сейчас же изо всех дверей посыпался дружный топот, появились солдаты в полной боевой экипировке, с оружием, приборами ночного видения и невесть каким еще оборудованием. Один из них, с генеральскими звездами на погонах, подошел к Деду Морозу.</w:t>
      </w:r>
    </w:p>
    <w:p w14:paraId="18E5FBD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Уверены? — спросил он.</w:t>
      </w:r>
    </w:p>
    <w:p w14:paraId="49FB151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 молча повернулся к мальчику.</w:t>
      </w:r>
    </w:p>
    <w:p w14:paraId="4065C13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Да здесь он где-то, — авторитетно заявил Константин, — может, за скафандрами прячется.</w:t>
      </w:r>
    </w:p>
    <w:p w14:paraId="1AB33AD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У Бобра подкосились ноги, но он устоял.</w:t>
      </w:r>
    </w:p>
    <w:p w14:paraId="68E549B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пацан у нас не простудится? — спросил генерал, глядя на босые ноги Константина.</w:t>
      </w:r>
    </w:p>
    <w:p w14:paraId="3F498B6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Обижаете, товарищ командир! — Дед Мороз покачал головой. — Неужели вы думаете, что я привел бы сюда мальчика босиком?! Константин спит в своей постели под теплым одеялом. А нас с вами он видит во сне.</w:t>
      </w:r>
    </w:p>
    <w:p w14:paraId="0375E8C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Тогда порядок, — кивнул генерал, привыкший скрывать даже полное обалдение. — Прочесать тут все! — приказал он бойцам.</w:t>
      </w:r>
    </w:p>
    <w:p w14:paraId="5D6FE58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И тут Бобер не выдержал. Вспугнутым зайцем он порскнул к металлической лесенке, ведущей к основанию обелиска, и взлетел по ней с третьей космической скоростью.</w:t>
      </w:r>
    </w:p>
    <w:p w14:paraId="28C5073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Живьем брать! — крикнул Константин, бросаясь следом за ним.</w:t>
      </w:r>
    </w:p>
    <w:p w14:paraId="29B3ACE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Бойцы тоже не заставили себя ждать. Но всех опередил Дед Мороз. Проскочив сквозь люк в низкое холодное помещение, пересеченное во всех направлениях балками арматуры, он увидел Бобра, склонившегося над красным, расшитым звездами мешком.</w:t>
      </w:r>
    </w:p>
    <w:p w14:paraId="6CFC78B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Не уйдешь! — вскричал хозяин вьюг, направляя на бандита посох.</w:t>
      </w:r>
    </w:p>
    <w:p w14:paraId="2CB03F8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Стой, Питон! — заверещал тот в истерике. — Ты не по... — и замер, превратившись в белую, ко всему равнодушную статую.</w:t>
      </w:r>
    </w:p>
    <w:p w14:paraId="0080F9B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Так будет с каждым, — отдуваясь, сказал Дед Мороз, — кто не слушает маму и берет чужие вещи...</w:t>
      </w:r>
    </w:p>
    <w:p w14:paraId="6EF9217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Когда мы с Остапенко забрались наверх, возле мешка уже гужевались дедуля и пацаненок с генералом.</w:t>
      </w:r>
    </w:p>
    <w:p w14:paraId="6684FA3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Настоящик на месте? — спросил Колесник.</w:t>
      </w:r>
    </w:p>
    <w:p w14:paraId="167EFED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Дед Мороз наклонился к мешку.</w:t>
      </w:r>
    </w:p>
    <w:p w14:paraId="2103848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Кажется, все на месте... Постойте... А это что такое?</w:t>
      </w:r>
    </w:p>
    <w:p w14:paraId="1F0003A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Он вытащил поблескивающий металлом шар размером с арбуз, к которому был привинчен типовой электронный будильник с быстро бегущими цифрами на табло. По боку арбуза белой краской была сделана кривоватая надпись: «Иадерная бонба».</w:t>
      </w:r>
    </w:p>
    <w:p w14:paraId="5E9860D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Черт! — сипло прохрипел побледневший вдруг генерал. — Она лежала вместе с настоящиком!</w:t>
      </w:r>
    </w:p>
    <w:p w14:paraId="16C76BFA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Я попятился, начиная понимать. Циферблат отсчитывал последние секунды.</w:t>
      </w:r>
    </w:p>
    <w:p w14:paraId="7B8609D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Так воно що, зараз рванЭ? — растерянно пробормотал Остапенко. — И чого робыти?</w:t>
      </w:r>
    </w:p>
    <w:p w14:paraId="6033996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Вот тут задумаешься, «чого робыти». Бежать поздно. В окно ядерную бомбу не выкинешь. И даже грудью геройски не закроешь. Засада.</w:t>
      </w:r>
    </w:p>
    <w:p w14:paraId="368FDAD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Положите ее в мешок, — сказал вдруг мальчик. — И крепко завяжите!</w:t>
      </w:r>
    </w:p>
    <w:p w14:paraId="47CBDB6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смысл? — спросил Колесник, глядя, как загипнотизированный, на циферблат.</w:t>
      </w:r>
    </w:p>
    <w:p w14:paraId="72ABC73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 мешке лежит настоящик, — объяснил Константин. — Значит, это настоящий мешок. Он не может порваться.</w:t>
      </w:r>
    </w:p>
    <w:p w14:paraId="430684E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До генерала вдруг дошло.</w:t>
      </w:r>
    </w:p>
    <w:p w14:paraId="6C25C944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Гениально!</w:t>
      </w:r>
    </w:p>
    <w:p w14:paraId="00A721C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Одним движением он вырвал из рук Деда Мороза бомбу, сунул ее обратно в мешок и завязал пришитой у горловины тесемочкой. В ту же секунду раздался громкий хлопок. Мешок мгновенно раздулся, как туго набитая подушка... но не выпустил ни струйки дыма, ни лучика света.</w:t>
      </w:r>
    </w:p>
    <w:p w14:paraId="26C699E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Дозиметрист, — тихо позвал генерал.</w:t>
      </w:r>
    </w:p>
    <w:p w14:paraId="2C0AA33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Меня отпихнули. К мешку подскочил Женька Родионов, поводил дозиметром, прокачал воздух через трубку... Радиация не превышала фоновых значений.</w:t>
      </w:r>
    </w:p>
    <w:p w14:paraId="2F2321D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Колесник стащил с головы каску и вытер пот. Затем осторожно постучал костяшками пальцев по ткани мешка. Звук получился такой, будто он стучал по гранитному валуну.</w:t>
      </w:r>
    </w:p>
    <w:p w14:paraId="71D7376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ведь ты, мальчик, только что город спас... — сказал генерал Константину.</w:t>
      </w:r>
    </w:p>
    <w:p w14:paraId="68751BE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что там, внутри? — спросил Дед Мороз, — указывая на мешок.</w:t>
      </w:r>
    </w:p>
    <w:p w14:paraId="6FBC7F6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Там — ад, — ответил Колесник. — Не прикасайтесь к завязкам! Вообще — пошли отсюда. Здание оцепить до прибытия команды химвойск.</w:t>
      </w:r>
    </w:p>
    <w:p w14:paraId="2D70706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Мы спустились в музей и побрели к выходу. У вертолета генерал пожал руку Константину.</w:t>
      </w:r>
    </w:p>
    <w:p w14:paraId="4D940AAF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Спасибо тебе еще раз! Извини, если сон получился страшный. Рановато тебе нагружаться такими впечатлениями... Но ведь это всего только сон...</w:t>
      </w:r>
    </w:p>
    <w:p w14:paraId="436AC66C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Ага, — сказал Константин, зевая.</w:t>
      </w:r>
    </w:p>
    <w:p w14:paraId="724AF7D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Я его провожу, — Дед Мороз взял мальчика за руку. — А потом вернусь. Надо решить, что делать с мешком... и с этими хулиганами. — Он заглянул в кабину вертолета и сейчас же недоуменно обернулся. Вид у него был растерянный.</w:t>
      </w:r>
    </w:p>
    <w:p w14:paraId="4112244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где же Сидор с Хомяком?</w:t>
      </w:r>
    </w:p>
    <w:p w14:paraId="7006B4B2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Генерал Колесник изменился в лице.</w:t>
      </w:r>
    </w:p>
    <w:p w14:paraId="4C4F090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Остапенко! — взревел он.</w:t>
      </w:r>
    </w:p>
    <w:p w14:paraId="0F19140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Я!</w:t>
      </w:r>
    </w:p>
    <w:p w14:paraId="5023026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Где задержанные?!</w:t>
      </w:r>
    </w:p>
    <w:p w14:paraId="6A1FEE6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Виноват, товарищ генрал! — Микола был изумлен не меньше остальных. — Вбиглы...</w:t>
      </w:r>
    </w:p>
    <w:p w14:paraId="660AB09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Вбиглы?! Ты почему оставил вертолет?!</w:t>
      </w:r>
    </w:p>
    <w:p w14:paraId="4325D81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 я бачу, що воны ще тверды. Не видтаялы. А тут команда — усим на зачистку музея. Я и выдвынувсь. Разом з усими...</w:t>
      </w:r>
    </w:p>
    <w:p w14:paraId="1DDFC38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Десять суток ареста, — отрезал Колесник. — По окончании операции. А теперь — быстро в музей! Из-под земли их достать!</w:t>
      </w:r>
    </w:p>
    <w:p w14:paraId="2C5CA50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Но доставать Сидора с Хомяком из-под земли не пришлось. Из дальнего зала послышался звон рухнувшего экспоната, быстрые шаги по металлической лестнице. Мы бросились внутрь. Теперь-то перехватим, с постамента под обелиском бежать им некуда. Так мы думали. Но, как выяснилось, ошибались.</w:t>
      </w:r>
    </w:p>
    <w:p w14:paraId="7932C91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 помещении над лестницей никого не было. Мешок тоже исчез. Неужели бандиты полезли выше — в пустотелый, обшитый титановыми листами, корпус гигантского муляжа ракеты? Но какой в этом смысл? Только руки-ноги переломают!</w:t>
      </w:r>
    </w:p>
    <w:p w14:paraId="2C5A4EC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Я задрал голову. Дед Мороз, ловко цепляясь за арматуру, поднялся уже так высоко, что почти перестал быть виден во тьме монументального нутра.</w:t>
      </w:r>
    </w:p>
    <w:p w14:paraId="1F8C074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И тут вдруг загрохотало. Я хоть сам и не ракетчик, но, как услышал, сразу понял — дюза ревет! Космический корабль, что простоял полвека на гранитном постаменте, теперь уже не был муляжом! Бобер, оказывается, не терял времени, пока прятался в музее, и настоящик в брюхе обелиска сделал свое дело — превратил памятник в транспортное средство. Да в такое средство, что его не сможем перехватить даже мы, со всей нашей техникой и вооружением.</w:t>
      </w:r>
    </w:p>
    <w:p w14:paraId="59FFD50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В вышине, над нами вспыхнула струя пламени.</w:t>
      </w:r>
    </w:p>
    <w:p w14:paraId="469B79A1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Все назад! — скомандовал Колесник. — Они дают зажигание!</w:t>
      </w:r>
    </w:p>
    <w:p w14:paraId="5595EF6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Мы едва успели выскочить из музея и отбежать на относительно безопасное расстояние. Загрохотало так, что стоять невозможно стало, все попадали.</w:t>
      </w:r>
    </w:p>
    <w:p w14:paraId="740E1B0E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Ракета стартовала. Струи огня с ревом ударили в пьедестал обелиска, круша перекрытия. Корабль медленно пополз вверх, все ускоряясь. Нас обдало жаром, пришлось менять дислокацию по-пластунски и зарываться мордой в землю, пока ракета не ушла в зенит. Грохот, наконец, стал затихать, проступили другие звуки. Где-то выли серены, стрекотал опаленный, но успевший взлететь вертолет.</w:t>
      </w:r>
    </w:p>
    <w:p w14:paraId="5C30E3B7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Где Дед Мороз? — прокричал генерал.</w:t>
      </w:r>
    </w:p>
    <w:p w14:paraId="5A9CD89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Я ткнул пальцем в небо.</w:t>
      </w:r>
    </w:p>
    <w:p w14:paraId="4E2E156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Он полез в ракету. Я видел.</w:t>
      </w:r>
    </w:p>
    <w:p w14:paraId="58F74C7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Черт! Пропадет, бродяга!</w:t>
      </w:r>
    </w:p>
    <w:p w14:paraId="223D080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Он уже не бродяга...</w:t>
      </w:r>
    </w:p>
    <w:p w14:paraId="1A6916F6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Пятиглазый огонь, испускаемый дюзами корабля, все уменьшался, уходя в глубину неба, и, наконец, стал почти неразличим.</w:t>
      </w:r>
    </w:p>
    <w:p w14:paraId="4CA293DD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А ведь придется кого-то за ними посылать, — задумчиво сказал Колесник.</w:t>
      </w:r>
    </w:p>
    <w:p w14:paraId="140F5D7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Неожиданно небо над нами озарилось нестерпимо яркой вспышкой. Там, далеко вверху, где-то за пределами атмосферы, полыхнуло ядерное пламя.</w:t>
      </w:r>
    </w:p>
    <w:p w14:paraId="2C81E32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Это еще что за хрень?! — невольно вырвалось у меня.</w:t>
      </w:r>
    </w:p>
    <w:p w14:paraId="0DF3C36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Генерал Колесник опустил голову.</w:t>
      </w:r>
    </w:p>
    <w:p w14:paraId="5B9C32C3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Он развязал мешок.</w:t>
      </w:r>
    </w:p>
    <w:p w14:paraId="125455B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Когда я снова рискнул поднять глаза к небу, вспышка уже угасла. Ударной волны не последовало, поскольку взрыв произошел в вакууме. Лишь мерцающий круг ионизированного вспышкой воздуха медленно расползался по небу, играя огнями, как северное сияние.</w:t>
      </w:r>
    </w:p>
    <w:p w14:paraId="4868C5B0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Ну, вот и все, — сказал, наконец, генерал Колесник. — Наша миссия закончена.</w:t>
      </w:r>
    </w:p>
    <w:p w14:paraId="7674CEF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Виноват! — удивился я. — Почему закончена? В списке еще один адрес остался. Братиславская четыре, квартира семь, Вовик Чернышов... Только вот с подарком не совсем ясно. Написано — «Коробка О.С.». Что это может быть? Операционная система?</w:t>
      </w:r>
    </w:p>
    <w:p w14:paraId="7A34FEB8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Генерал покачал головой.</w:t>
      </w:r>
    </w:p>
    <w:p w14:paraId="5E1CD825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Нет. Это оловянные солдатики.</w:t>
      </w:r>
    </w:p>
    <w:p w14:paraId="139CF4A9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Так надо бы посмотреть, что там с этими солдатиками...</w:t>
      </w:r>
    </w:p>
    <w:p w14:paraId="0762BC7B" w14:textId="77777777" w:rsidR="00DD4EEC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— Смотри, — улыбнулся Колесник, протягивая мне планшет.</w:t>
      </w:r>
    </w:p>
    <w:p w14:paraId="73E1649D" w14:textId="71E5804A" w:rsidR="00A661A0" w:rsidRPr="00CD1D84" w:rsidRDefault="00DD4EEC" w:rsidP="00CD1D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D1D84">
        <w:rPr>
          <w:rFonts w:ascii="Verdana" w:hAnsi="Verdana"/>
          <w:color w:val="000000"/>
          <w:sz w:val="20"/>
        </w:rPr>
        <w:t>Я раскрыл его и надолго задумался. В планшет было вставлено зеркало.</w:t>
      </w:r>
    </w:p>
    <w:sectPr w:rsidR="00A661A0" w:rsidRPr="00CD1D84" w:rsidSect="00CD1D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58E8E" w14:textId="77777777" w:rsidR="00CD1D84" w:rsidRDefault="00CD1D84" w:rsidP="00CD1D84">
      <w:pPr>
        <w:spacing w:after="0" w:line="240" w:lineRule="auto"/>
      </w:pPr>
      <w:r>
        <w:separator/>
      </w:r>
    </w:p>
  </w:endnote>
  <w:endnote w:type="continuationSeparator" w:id="0">
    <w:p w14:paraId="70394914" w14:textId="77777777" w:rsidR="00CD1D84" w:rsidRDefault="00CD1D84" w:rsidP="00CD1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DE3C7" w14:textId="77777777" w:rsidR="00CD1D84" w:rsidRDefault="00CD1D84" w:rsidP="00CB6F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B2E35D4" w14:textId="77777777" w:rsidR="00CD1D84" w:rsidRDefault="00CD1D84" w:rsidP="00CD1D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3EF17" w14:textId="6E968ACC" w:rsidR="00CD1D84" w:rsidRPr="00CD1D84" w:rsidRDefault="00CD1D84" w:rsidP="00CD1D84">
    <w:pPr>
      <w:pStyle w:val="Footer"/>
      <w:ind w:right="360"/>
      <w:rPr>
        <w:rFonts w:ascii="Arial" w:hAnsi="Arial" w:cs="Arial"/>
        <w:color w:val="999999"/>
        <w:sz w:val="20"/>
      </w:rPr>
    </w:pPr>
    <w:r w:rsidRPr="00CD1D8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CEB8C" w14:textId="77777777" w:rsidR="00CD1D84" w:rsidRDefault="00CD1D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3C022" w14:textId="77777777" w:rsidR="00CD1D84" w:rsidRDefault="00CD1D84" w:rsidP="00CD1D84">
      <w:pPr>
        <w:spacing w:after="0" w:line="240" w:lineRule="auto"/>
      </w:pPr>
      <w:r>
        <w:separator/>
      </w:r>
    </w:p>
  </w:footnote>
  <w:footnote w:type="continuationSeparator" w:id="0">
    <w:p w14:paraId="7D36DFB2" w14:textId="77777777" w:rsidR="00CD1D84" w:rsidRDefault="00CD1D84" w:rsidP="00CD1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D40B1" w14:textId="77777777" w:rsidR="00CD1D84" w:rsidRDefault="00CD1D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E70AC" w14:textId="15125869" w:rsidR="00CD1D84" w:rsidRPr="00CD1D84" w:rsidRDefault="00CD1D84" w:rsidP="00CD1D84">
    <w:pPr>
      <w:pStyle w:val="Header"/>
      <w:rPr>
        <w:rFonts w:ascii="Arial" w:hAnsi="Arial" w:cs="Arial"/>
        <w:color w:val="999999"/>
        <w:sz w:val="20"/>
      </w:rPr>
    </w:pPr>
    <w:r w:rsidRPr="00CD1D8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8FF87" w14:textId="77777777" w:rsidR="00CD1D84" w:rsidRDefault="00CD1D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747C2"/>
    <w:rsid w:val="00A661A0"/>
    <w:rsid w:val="00AA1D8D"/>
    <w:rsid w:val="00B47730"/>
    <w:rsid w:val="00CB0664"/>
    <w:rsid w:val="00CD1D84"/>
    <w:rsid w:val="00DD4EE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E6AB05C"/>
  <w14:defaultImageDpi w14:val="300"/>
  <w15:docId w15:val="{A00BC539-7B16-43F6-9A19-C7DA2B7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Epigraph">
    <w:name w:val="Epigraph"/>
    <w:uiPriority w:val="99"/>
    <w:rsid w:val="00DD4EEC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DD4EEC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DD4EEC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DD4EEC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DD4EEC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DD4EEC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DD4EEC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DD4EEC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DD4EEC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DD4EEC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DD4EEC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DD4EEC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DD4EEC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D4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6131</Words>
  <Characters>34520</Characters>
  <Application>Microsoft Office Word</Application>
  <DocSecurity>0</DocSecurity>
  <Lines>719</Lines>
  <Paragraphs>410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40241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Настоящик</dc:title>
  <dc:subject/>
  <dc:creator>Александр Бачило</dc:creator>
  <cp:keywords/>
  <dc:description/>
  <cp:lastModifiedBy>Andrey Piskunov</cp:lastModifiedBy>
  <cp:revision>5</cp:revision>
  <dcterms:created xsi:type="dcterms:W3CDTF">2013-12-23T23:15:00Z</dcterms:created>
  <dcterms:modified xsi:type="dcterms:W3CDTF">2025-08-19T04:03:00Z</dcterms:modified>
  <cp:category/>
</cp:coreProperties>
</file>